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A839B" w14:textId="77777777" w:rsidR="00FA4F74" w:rsidRDefault="00E81848">
      <w:pPr>
        <w:pStyle w:val="Title"/>
      </w:pPr>
      <w:r>
        <w:t>Saima Khushbakht</w:t>
      </w:r>
    </w:p>
    <w:p w14:paraId="79F78408" w14:textId="4BE02FA3" w:rsidR="00FA4F74" w:rsidRDefault="008B1FFB">
      <w:r>
        <w:t xml:space="preserve">Email: </w:t>
      </w:r>
      <w:r w:rsidR="00E81848">
        <w:t xml:space="preserve"> </w:t>
      </w:r>
      <w:r>
        <w:t>semi2010</w:t>
      </w:r>
      <w:r w:rsidR="00E81848">
        <w:t>@</w:t>
      </w:r>
      <w:r>
        <w:t>gmail</w:t>
      </w:r>
      <w:r w:rsidR="00E81848">
        <w:t xml:space="preserve">.com | </w:t>
      </w:r>
      <w:r>
        <w:t xml:space="preserve">Contact: </w:t>
      </w:r>
      <w:r w:rsidR="00E81848">
        <w:t>+92-</w:t>
      </w:r>
      <w:r>
        <w:t>334</w:t>
      </w:r>
      <w:r w:rsidR="00E81848">
        <w:t>-</w:t>
      </w:r>
      <w:r>
        <w:t>5441837</w:t>
      </w:r>
    </w:p>
    <w:p w14:paraId="279125FD" w14:textId="72904DFD" w:rsidR="00FA4F74" w:rsidRDefault="00E81848">
      <w:r>
        <w:t>LinkedIn: linkedin.com/in/saima</w:t>
      </w:r>
      <w:r w:rsidR="008B1FFB">
        <w:t>-</w:t>
      </w:r>
      <w:r>
        <w:t>khushbakht</w:t>
      </w:r>
    </w:p>
    <w:p w14:paraId="066B10CA" w14:textId="77777777" w:rsidR="00FA4F74" w:rsidRDefault="00E81848">
      <w:pPr>
        <w:pStyle w:val="Heading1"/>
      </w:pPr>
      <w:r>
        <w:t>Professional Summary</w:t>
      </w:r>
    </w:p>
    <w:p w14:paraId="22FA5298" w14:textId="77777777" w:rsidR="00055D49" w:rsidRDefault="00055D49" w:rsidP="00055D49">
      <w:r>
        <w:t>Motivated and skilled Artificial Intelligence Practitioner with strong expertise in machine learning, deep learning, natural language processing, and AI model deployment. Trained through AlNafi International College's in-depth AI curriculum, complemented by practical experience in Python automation, data processing, and computer vision applications. Eager to apply AI technologies to real-world problems in cybersecurity, cloud, and business analytics.</w:t>
      </w:r>
    </w:p>
    <w:p w14:paraId="5D2C2C1B" w14:textId="7BEBA320" w:rsidR="00FA4F74" w:rsidRDefault="00E81848">
      <w:pPr>
        <w:pStyle w:val="Heading1"/>
      </w:pPr>
      <w:r>
        <w:t>Education</w:t>
      </w:r>
    </w:p>
    <w:p w14:paraId="71849A59" w14:textId="743E7260" w:rsidR="00D85F2B" w:rsidRDefault="00D85F2B" w:rsidP="00D85F2B">
      <w:pPr>
        <w:spacing w:after="120"/>
      </w:pPr>
      <w:r>
        <w:rPr>
          <w:b/>
        </w:rPr>
        <w:t>Diploma in Artificial Intelligence &amp; Cybersecurity Automation – AlNafi (2025)</w:t>
      </w:r>
    </w:p>
    <w:p w14:paraId="0722422B" w14:textId="77777777" w:rsidR="00D85F2B" w:rsidRDefault="00D85F2B" w:rsidP="00D85F2B">
      <w:pPr>
        <w:spacing w:after="120"/>
      </w:pPr>
      <w:r>
        <w:t>• Machine Learning | Deep Learning | NLP | Computer Vision</w:t>
      </w:r>
      <w:r>
        <w:br/>
        <w:t>• AI Model Deployment | Python for ML &amp; Automation</w:t>
      </w:r>
      <w:r>
        <w:br/>
        <w:t>• Integration of AI for Cyber Threat Detection &amp; Automation</w:t>
      </w:r>
    </w:p>
    <w:p w14:paraId="646A4E6A" w14:textId="77777777" w:rsidR="00D85F2B" w:rsidRDefault="00D85F2B" w:rsidP="00D85F2B">
      <w:pPr>
        <w:spacing w:after="120"/>
      </w:pPr>
      <w:r>
        <w:rPr>
          <w:b/>
        </w:rPr>
        <w:t>Diploma in SysOps &amp; Cloud Platforms – AlNafi (2025)</w:t>
      </w:r>
    </w:p>
    <w:p w14:paraId="35779033" w14:textId="77777777" w:rsidR="00D85F2B" w:rsidRDefault="00D85F2B" w:rsidP="00D85F2B">
      <w:pPr>
        <w:spacing w:after="120"/>
      </w:pPr>
      <w:r>
        <w:t>• AWS: VPC, EC2, IAM, Lambda, RDS, S3, Auto Scaling, Route 53</w:t>
      </w:r>
      <w:r>
        <w:br/>
        <w:t>• Azure Administrator (Modules 1–11) | Security Groups | CloudFormation</w:t>
      </w:r>
      <w:r>
        <w:br/>
        <w:t>• Hybrid Cloud Networking | Identity &amp; Access Management (AD Connector)</w:t>
      </w:r>
    </w:p>
    <w:p w14:paraId="705F1E12" w14:textId="77777777" w:rsidR="00D85F2B" w:rsidRDefault="00D85F2B" w:rsidP="00D85F2B">
      <w:pPr>
        <w:spacing w:after="120"/>
      </w:pPr>
      <w:r>
        <w:rPr>
          <w:b/>
        </w:rPr>
        <w:t>Diploma in DevOps &amp; Cloud Advancement – AlNafi (2025)</w:t>
      </w:r>
    </w:p>
    <w:p w14:paraId="13A4E19D" w14:textId="77777777" w:rsidR="00D85F2B" w:rsidRDefault="00D85F2B" w:rsidP="00D85F2B">
      <w:pPr>
        <w:spacing w:after="120"/>
      </w:pPr>
      <w:r>
        <w:t>• Docker, Kubernetes (CKA, KCSA, KCNA), CircleCI, Jenkins, GitHub</w:t>
      </w:r>
      <w:r>
        <w:br/>
        <w:t>• Infrastructure as Code (Terraform, Ansible, Puppet, Chef)</w:t>
      </w:r>
      <w:r>
        <w:br/>
        <w:t>• Monitoring Tools: Nagios, Sensu, New Relic</w:t>
      </w:r>
      <w:r>
        <w:br/>
        <w:t>• Python Scripting | Automation | Flask, Selenium, JIRA Integration</w:t>
      </w:r>
    </w:p>
    <w:p w14:paraId="02A4E207" w14:textId="48512C95" w:rsidR="00FA4F74" w:rsidRDefault="00E81848">
      <w:pPr>
        <w:spacing w:after="120"/>
      </w:pPr>
      <w:r>
        <w:rPr>
          <w:b/>
        </w:rPr>
        <w:t>Diploma in Cloud Cybersecurity – AlNafi International College (2025)</w:t>
      </w:r>
    </w:p>
    <w:p w14:paraId="0A7FCE55" w14:textId="32A9576B" w:rsidR="00FA4F74" w:rsidRDefault="00E81848">
      <w:pPr>
        <w:spacing w:after="120"/>
      </w:pPr>
      <w:r>
        <w:t>• Cybersecurity Essentials | Ethical Hacking &amp; Incident Response</w:t>
      </w:r>
      <w:r>
        <w:br/>
        <w:t>• SCADA Security (ISO 27019, NIST 800-82) | SOC Analyst Training</w:t>
      </w:r>
      <w:r>
        <w:br/>
        <w:t>• Vulnerability Assessment | CIS Top 20 Controls</w:t>
      </w:r>
      <w:r>
        <w:br/>
        <w:t xml:space="preserve">• SIEM (Elasticsearch &amp; Kibana) | ISO 27001/27017/27018 | PCI DSS </w:t>
      </w:r>
      <w:r>
        <w:br/>
        <w:t>• Certified Information Systems Security Professional (CISSP)</w:t>
      </w:r>
    </w:p>
    <w:p w14:paraId="1349F187" w14:textId="77777777" w:rsidR="00E81848" w:rsidRDefault="00E81848" w:rsidP="00E81848">
      <w:pPr>
        <w:pStyle w:val="Heading2"/>
        <w:ind w:left="-5"/>
      </w:pPr>
      <w:r>
        <w:t>Master of Computer Science (M.C.S)</w:t>
      </w:r>
      <w:r>
        <w:rPr>
          <w:b w:val="0"/>
          <w:sz w:val="24"/>
        </w:rPr>
        <w:t xml:space="preserve"> </w:t>
      </w:r>
    </w:p>
    <w:p w14:paraId="16C37B5F" w14:textId="77777777" w:rsidR="00E81848" w:rsidRDefault="00E81848" w:rsidP="00E81848">
      <w:pPr>
        <w:spacing w:after="308"/>
        <w:ind w:left="-5" w:right="4643"/>
      </w:pPr>
      <w:r>
        <w:rPr>
          <w:i/>
        </w:rPr>
        <w:t>IBMS/CS Agricultural University, Peshawar</w:t>
      </w:r>
      <w:r>
        <w:t xml:space="preserve"> May 2003 </w:t>
      </w:r>
    </w:p>
    <w:p w14:paraId="6460AF3F" w14:textId="77777777" w:rsidR="00E81848" w:rsidRDefault="00E81848" w:rsidP="00E81848">
      <w:pPr>
        <w:pStyle w:val="Heading2"/>
        <w:ind w:left="-5"/>
      </w:pPr>
      <w:r>
        <w:lastRenderedPageBreak/>
        <w:t>Bachelor of Science (</w:t>
      </w:r>
      <w:proofErr w:type="spellStart"/>
      <w:r>
        <w:t>B.Sc</w:t>
      </w:r>
      <w:proofErr w:type="spellEnd"/>
      <w:r>
        <w:t>)</w:t>
      </w:r>
      <w:r>
        <w:rPr>
          <w:b w:val="0"/>
          <w:sz w:val="24"/>
        </w:rPr>
        <w:t xml:space="preserve"> </w:t>
      </w:r>
    </w:p>
    <w:p w14:paraId="6C2FE584" w14:textId="77777777" w:rsidR="00E81848" w:rsidRDefault="00E81848" w:rsidP="00E81848">
      <w:pPr>
        <w:spacing w:after="10"/>
        <w:ind w:left="-5" w:right="2177"/>
      </w:pPr>
      <w:r>
        <w:rPr>
          <w:i/>
        </w:rPr>
        <w:t>University of Peshawar</w:t>
      </w:r>
      <w:r>
        <w:t xml:space="preserve"> </w:t>
      </w:r>
    </w:p>
    <w:p w14:paraId="0484ECCC" w14:textId="77777777" w:rsidR="00E81848" w:rsidRDefault="00E81848" w:rsidP="00E81848">
      <w:pPr>
        <w:spacing w:after="305"/>
      </w:pPr>
      <w:r>
        <w:t xml:space="preserve">October 2000 </w:t>
      </w:r>
    </w:p>
    <w:p w14:paraId="7A7CFAB0" w14:textId="77777777" w:rsidR="00E81848" w:rsidRDefault="00E81848" w:rsidP="00E81848">
      <w:pPr>
        <w:pStyle w:val="Heading2"/>
        <w:ind w:left="-5"/>
      </w:pPr>
      <w:proofErr w:type="spellStart"/>
      <w:r>
        <w:t>F.Sc</w:t>
      </w:r>
      <w:proofErr w:type="spellEnd"/>
      <w:r>
        <w:t>. (Physics, Chemistry, Biology)</w:t>
      </w:r>
      <w:r>
        <w:rPr>
          <w:b w:val="0"/>
        </w:rPr>
        <w:t xml:space="preserve"> </w:t>
      </w:r>
    </w:p>
    <w:p w14:paraId="27AA3510" w14:textId="77777777" w:rsidR="00E81848" w:rsidRDefault="00E81848" w:rsidP="00E81848">
      <w:pPr>
        <w:spacing w:after="308"/>
        <w:ind w:left="-5" w:right="2177"/>
      </w:pPr>
      <w:r>
        <w:rPr>
          <w:i/>
        </w:rPr>
        <w:t>Board of Intermediate and Secondary Education (B.I.S.E) Abbottabad</w:t>
      </w:r>
      <w:r>
        <w:t xml:space="preserve"> August 1997 </w:t>
      </w:r>
    </w:p>
    <w:p w14:paraId="47C27BDB" w14:textId="77777777" w:rsidR="00E81848" w:rsidRDefault="00E81848" w:rsidP="00E81848">
      <w:pPr>
        <w:pStyle w:val="Heading2"/>
        <w:ind w:left="-5"/>
      </w:pPr>
      <w:r>
        <w:t>Matriculation (Physics, Chemistry, Biology)</w:t>
      </w:r>
      <w:r>
        <w:rPr>
          <w:b w:val="0"/>
          <w:sz w:val="24"/>
        </w:rPr>
        <w:t xml:space="preserve"> </w:t>
      </w:r>
    </w:p>
    <w:p w14:paraId="0B16609F" w14:textId="77777777" w:rsidR="00E81848" w:rsidRDefault="00E81848" w:rsidP="00E81848">
      <w:pPr>
        <w:spacing w:after="308"/>
        <w:ind w:left="-5" w:right="2177"/>
      </w:pPr>
      <w:r>
        <w:rPr>
          <w:i/>
        </w:rPr>
        <w:t>Board of Intermediate and Secondary Education (B.I.S.E) Abbottabad</w:t>
      </w:r>
      <w:r>
        <w:t xml:space="preserve"> May 1995 </w:t>
      </w:r>
    </w:p>
    <w:p w14:paraId="748561FD" w14:textId="77777777" w:rsidR="00E81848" w:rsidRDefault="00E81848" w:rsidP="00E81848">
      <w:pPr>
        <w:spacing w:after="278" w:line="259" w:lineRule="auto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1F8CEA8C" wp14:editId="7C0EB3EE">
                <wp:extent cx="5944870" cy="20954"/>
                <wp:effectExtent l="0" t="0" r="0" b="0"/>
                <wp:docPr id="2576" name="Group 25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4870" cy="20954"/>
                          <a:chOff x="0" y="0"/>
                          <a:chExt cx="5944870" cy="20954"/>
                        </a:xfrm>
                      </wpg:grpSpPr>
                      <wps:wsp>
                        <wps:cNvPr id="3006" name="Shape 3006"/>
                        <wps:cNvSpPr/>
                        <wps:spPr>
                          <a:xfrm>
                            <a:off x="0" y="0"/>
                            <a:ext cx="5943600" cy="196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 h="19684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  <a:lnTo>
                                  <a:pt x="5943600" y="19684"/>
                                </a:lnTo>
                                <a:lnTo>
                                  <a:pt x="0" y="196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7" name="Shape 3007"/>
                        <wps:cNvSpPr/>
                        <wps:spPr>
                          <a:xfrm>
                            <a:off x="305" y="8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8" name="Shape 3008"/>
                        <wps:cNvSpPr/>
                        <wps:spPr>
                          <a:xfrm>
                            <a:off x="3353" y="836"/>
                            <a:ext cx="59383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8393" h="9144">
                                <a:moveTo>
                                  <a:pt x="0" y="0"/>
                                </a:moveTo>
                                <a:lnTo>
                                  <a:pt x="5938393" y="0"/>
                                </a:lnTo>
                                <a:lnTo>
                                  <a:pt x="59383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9" name="Shape 3009"/>
                        <wps:cNvSpPr/>
                        <wps:spPr>
                          <a:xfrm>
                            <a:off x="5941822" y="83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0" name="Shape 3010"/>
                        <wps:cNvSpPr/>
                        <wps:spPr>
                          <a:xfrm>
                            <a:off x="305" y="4190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1" name="Shape 3011"/>
                        <wps:cNvSpPr/>
                        <wps:spPr>
                          <a:xfrm>
                            <a:off x="5941822" y="4190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2" name="Shape 3012"/>
                        <wps:cNvSpPr/>
                        <wps:spPr>
                          <a:xfrm>
                            <a:off x="305" y="1790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3" name="Shape 3013"/>
                        <wps:cNvSpPr/>
                        <wps:spPr>
                          <a:xfrm>
                            <a:off x="3353" y="17905"/>
                            <a:ext cx="59383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8393" h="9144">
                                <a:moveTo>
                                  <a:pt x="0" y="0"/>
                                </a:moveTo>
                                <a:lnTo>
                                  <a:pt x="5938393" y="0"/>
                                </a:lnTo>
                                <a:lnTo>
                                  <a:pt x="59383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4" name="Shape 3014"/>
                        <wps:cNvSpPr/>
                        <wps:spPr>
                          <a:xfrm>
                            <a:off x="5941822" y="1790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3DBCB4" id="Group 2576" o:spid="_x0000_s1026" style="width:468.1pt;height:1.65pt;mso-position-horizontal-relative:char;mso-position-vertical-relative:line" coordsize="59448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">
                <v:shape id="Shape 3006" o:spid="_x0000_s1027" style="position:absolute;width:59436;height:196;visibility:visible;mso-wrap-style:square;v-text-anchor:top" coordsize="5943600,19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" path="m,l5943600,r,19684l,19684,,e" fillcolor="#a0a0a0" stroked="f" strokeweight="0">
                  <v:stroke miterlimit="83231f" joinstyle="miter"/>
                  <v:path arrowok="t" textboxrect="0,0,5943600,19684"/>
                </v:shape>
                <v:shape id="Shape 3007" o:spid="_x0000_s1028" style="position:absolute;left:3;top: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008" o:spid="_x0000_s1029" style="position:absolute;left:33;top:8;width:59384;height:91;visibility:visible;mso-wrap-style:square;v-text-anchor:top" coordsize="593839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" path="m,l5938393,r,9144l,9144,,e" fillcolor="#a0a0a0" stroked="f" strokeweight="0">
                  <v:stroke miterlimit="83231f" joinstyle="miter"/>
                  <v:path arrowok="t" textboxrect="0,0,5938393,9144"/>
                </v:shape>
                <v:shape id="Shape 3009" o:spid="_x0000_s1030" style="position:absolute;left:59418;top:8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010" o:spid="_x0000_s1031" style="position:absolute;left:3;top:41;width:91;height:138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" path="m,l9144,r,13716l,13716,,e" fillcolor="#a0a0a0" stroked="f" strokeweight="0">
                  <v:stroke miterlimit="83231f" joinstyle="miter"/>
                  <v:path arrowok="t" textboxrect="0,0,9144,13716"/>
                </v:shape>
                <v:shape id="Shape 3011" o:spid="_x0000_s1032" style="position:absolute;left:59418;top:41;width:91;height:138;visibility:visible;mso-wrap-style:square;v-text-anchor:top" coordsize="9144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" path="m,l9144,r,13716l,13716,,e" fillcolor="#e3e3e3" stroked="f" strokeweight="0">
                  <v:stroke miterlimit="83231f" joinstyle="miter"/>
                  <v:path arrowok="t" textboxrect="0,0,9144,13716"/>
                </v:shape>
                <v:shape id="Shape 3012" o:spid="_x0000_s1033" style="position:absolute;left:3;top:17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" path="m,l9144,r,9144l,9144,,e" fillcolor="#e3e3e3" stroked="f" strokeweight="0">
                  <v:stroke miterlimit="83231f" joinstyle="miter"/>
                  <v:path arrowok="t" textboxrect="0,0,9144,9144"/>
                </v:shape>
                <v:shape id="Shape 3013" o:spid="_x0000_s1034" style="position:absolute;left:33;top:179;width:59384;height:91;visibility:visible;mso-wrap-style:square;v-text-anchor:top" coordsize="593839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" path="m,l5938393,r,9144l,9144,,e" fillcolor="#e3e3e3" stroked="f" strokeweight="0">
                  <v:stroke miterlimit="83231f" joinstyle="miter"/>
                  <v:path arrowok="t" textboxrect="0,0,5938393,9144"/>
                </v:shape>
                <v:shape id="Shape 3014" o:spid="_x0000_s1035" style="position:absolute;left:59418;top:17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" path="m,l9144,r,9144l,9144,,e" fillcolor="#e3e3e3" stroked="f" strokeweight="0">
                  <v:stroke miterlimit="83231f" joinstyle="miter"/>
                  <v:path arrowok="t" textboxrect="0,0,9144,9144"/>
                </v:shape>
                <w10:anchorlock/>
              </v:group>
            </w:pict>
          </mc:Fallback>
        </mc:AlternateContent>
      </w:r>
      <w:r>
        <w:t xml:space="preserve"> </w:t>
      </w:r>
    </w:p>
    <w:p w14:paraId="3C0D29E3" w14:textId="77777777" w:rsidR="00E81848" w:rsidRDefault="00E81848" w:rsidP="00E81848">
      <w:pPr>
        <w:pStyle w:val="Heading1"/>
        <w:ind w:left="-5"/>
      </w:pPr>
      <w:r>
        <w:t xml:space="preserve">Professional Experience </w:t>
      </w:r>
    </w:p>
    <w:p w14:paraId="600CB06C" w14:textId="77777777" w:rsidR="00E81848" w:rsidRDefault="00E81848" w:rsidP="00E81848">
      <w:pPr>
        <w:spacing w:after="258" w:line="259" w:lineRule="auto"/>
      </w:pPr>
      <w:proofErr w:type="spellStart"/>
      <w:r>
        <w:rPr>
          <w:b/>
        </w:rPr>
        <w:t>EpicSoft</w:t>
      </w:r>
      <w:proofErr w:type="spellEnd"/>
      <w:r>
        <w:rPr>
          <w:b/>
        </w:rPr>
        <w:t xml:space="preserve"> Technologies </w:t>
      </w:r>
    </w:p>
    <w:p w14:paraId="61D8F999" w14:textId="77777777" w:rsidR="00E81848" w:rsidRDefault="00E81848" w:rsidP="00E81848">
      <w:pPr>
        <w:spacing w:after="271"/>
        <w:ind w:right="5543"/>
      </w:pPr>
      <w:r>
        <w:rPr>
          <w:i/>
        </w:rPr>
        <w:t>Data Analyst</w:t>
      </w:r>
      <w:r>
        <w:t xml:space="preserve"> | April 2023 – Present Key Responsibilities: </w:t>
      </w:r>
    </w:p>
    <w:p w14:paraId="5BEC3EAB" w14:textId="77777777" w:rsidR="00E81848" w:rsidRDefault="00E81848" w:rsidP="00E81848">
      <w:pPr>
        <w:numPr>
          <w:ilvl w:val="0"/>
          <w:numId w:val="10"/>
        </w:numPr>
        <w:spacing w:after="13" w:line="249" w:lineRule="auto"/>
        <w:ind w:hanging="360"/>
      </w:pPr>
      <w:r>
        <w:t xml:space="preserve">Report generation using SSMS and SSRS to monitor and analyze data. </w:t>
      </w:r>
    </w:p>
    <w:p w14:paraId="112D0908" w14:textId="77777777" w:rsidR="00E81848" w:rsidRDefault="00E81848" w:rsidP="00E81848">
      <w:pPr>
        <w:numPr>
          <w:ilvl w:val="0"/>
          <w:numId w:val="10"/>
        </w:numPr>
        <w:spacing w:after="13" w:line="249" w:lineRule="auto"/>
        <w:ind w:hanging="360"/>
      </w:pPr>
      <w:r>
        <w:t xml:space="preserve">Data analysis and visualization to improve decision-making. </w:t>
      </w:r>
    </w:p>
    <w:p w14:paraId="07C02265" w14:textId="77777777" w:rsidR="00E81848" w:rsidRDefault="00E81848" w:rsidP="00E81848">
      <w:pPr>
        <w:numPr>
          <w:ilvl w:val="0"/>
          <w:numId w:val="10"/>
        </w:numPr>
        <w:spacing w:after="306" w:line="249" w:lineRule="auto"/>
        <w:ind w:hanging="360"/>
      </w:pPr>
      <w:r>
        <w:t xml:space="preserve">Collaborate with cross-functional teams to enhance business operations. </w:t>
      </w:r>
    </w:p>
    <w:p w14:paraId="70F42FCA" w14:textId="77777777" w:rsidR="00E81848" w:rsidRDefault="00E81848" w:rsidP="00E81848">
      <w:pPr>
        <w:pStyle w:val="Heading2"/>
        <w:spacing w:after="212"/>
        <w:ind w:left="-5"/>
      </w:pPr>
      <w:r>
        <w:t xml:space="preserve">The Excellence Academy </w:t>
      </w:r>
    </w:p>
    <w:p w14:paraId="62DA53F0" w14:textId="77777777" w:rsidR="00E81848" w:rsidRDefault="00E81848" w:rsidP="00E81848">
      <w:pPr>
        <w:spacing w:after="271"/>
        <w:ind w:right="5581"/>
      </w:pPr>
      <w:r>
        <w:rPr>
          <w:i/>
        </w:rPr>
        <w:t>Founder &amp; Manager</w:t>
      </w:r>
      <w:r>
        <w:t xml:space="preserve"> | 2014 – 2023 Key Responsibilities: </w:t>
      </w:r>
    </w:p>
    <w:p w14:paraId="6CD30C41" w14:textId="77777777" w:rsidR="00E81848" w:rsidRDefault="00E81848" w:rsidP="00E81848">
      <w:pPr>
        <w:numPr>
          <w:ilvl w:val="0"/>
          <w:numId w:val="11"/>
        </w:numPr>
        <w:spacing w:after="13" w:line="249" w:lineRule="auto"/>
        <w:ind w:hanging="360"/>
      </w:pPr>
      <w:r>
        <w:t xml:space="preserve">Managed day-to-day operations and curriculum development for the academy. </w:t>
      </w:r>
    </w:p>
    <w:p w14:paraId="778A134B" w14:textId="77777777" w:rsidR="00E81848" w:rsidRDefault="00E81848" w:rsidP="00E81848">
      <w:pPr>
        <w:numPr>
          <w:ilvl w:val="0"/>
          <w:numId w:val="11"/>
        </w:numPr>
        <w:spacing w:after="13" w:line="249" w:lineRule="auto"/>
        <w:ind w:hanging="360"/>
      </w:pPr>
      <w:r>
        <w:t xml:space="preserve">Built a positive learning environment, focusing on student success. </w:t>
      </w:r>
    </w:p>
    <w:p w14:paraId="071323DA" w14:textId="77777777" w:rsidR="00E81848" w:rsidRDefault="00E81848" w:rsidP="00E81848">
      <w:pPr>
        <w:numPr>
          <w:ilvl w:val="0"/>
          <w:numId w:val="11"/>
        </w:numPr>
        <w:spacing w:after="365" w:line="249" w:lineRule="auto"/>
        <w:ind w:hanging="360"/>
      </w:pPr>
      <w:r>
        <w:t xml:space="preserve">Coordinated various administrative duties and teacher recruitment. </w:t>
      </w:r>
    </w:p>
    <w:p w14:paraId="04532290" w14:textId="77777777" w:rsidR="00E81848" w:rsidRDefault="00E81848" w:rsidP="00E81848">
      <w:pPr>
        <w:pStyle w:val="Heading2"/>
        <w:spacing w:after="215"/>
        <w:ind w:left="-5"/>
      </w:pPr>
      <w:r>
        <w:t xml:space="preserve">Wilson’s Pharmaceuticals </w:t>
      </w:r>
    </w:p>
    <w:p w14:paraId="0461A2EB" w14:textId="77777777" w:rsidR="00E81848" w:rsidRDefault="00E81848" w:rsidP="00E81848">
      <w:pPr>
        <w:spacing w:after="270"/>
        <w:ind w:right="6335"/>
      </w:pPr>
      <w:r>
        <w:rPr>
          <w:i/>
        </w:rPr>
        <w:t>M.I.S Officer</w:t>
      </w:r>
      <w:r>
        <w:t xml:space="preserve"> | 2007 – 2010 Key Responsibilities: </w:t>
      </w:r>
    </w:p>
    <w:p w14:paraId="30B3B21E" w14:textId="77777777" w:rsidR="00E81848" w:rsidRDefault="00E81848" w:rsidP="00E81848">
      <w:pPr>
        <w:numPr>
          <w:ilvl w:val="0"/>
          <w:numId w:val="12"/>
        </w:numPr>
        <w:spacing w:after="13" w:line="249" w:lineRule="auto"/>
        <w:ind w:hanging="360"/>
      </w:pPr>
      <w:r>
        <w:t xml:space="preserve">Managed and maintained warehouse stock records. </w:t>
      </w:r>
    </w:p>
    <w:p w14:paraId="78C4EAD5" w14:textId="77777777" w:rsidR="00E81848" w:rsidRDefault="00E81848" w:rsidP="00E81848">
      <w:pPr>
        <w:numPr>
          <w:ilvl w:val="0"/>
          <w:numId w:val="12"/>
        </w:numPr>
        <w:spacing w:after="13" w:line="249" w:lineRule="auto"/>
        <w:ind w:hanging="360"/>
      </w:pPr>
      <w:r>
        <w:t xml:space="preserve">Oversaw packing material and raw material inventory tracking. </w:t>
      </w:r>
    </w:p>
    <w:p w14:paraId="3571E797" w14:textId="77777777" w:rsidR="00E81848" w:rsidRDefault="00E81848" w:rsidP="00E81848">
      <w:pPr>
        <w:numPr>
          <w:ilvl w:val="0"/>
          <w:numId w:val="12"/>
        </w:numPr>
        <w:spacing w:after="306" w:line="249" w:lineRule="auto"/>
        <w:ind w:hanging="360"/>
      </w:pPr>
      <w:r>
        <w:t xml:space="preserve">Coordinated with other departments for smooth operations. </w:t>
      </w:r>
    </w:p>
    <w:p w14:paraId="6DCE4938" w14:textId="77777777" w:rsidR="00E81848" w:rsidRDefault="00E81848" w:rsidP="00E81848">
      <w:pPr>
        <w:pStyle w:val="Heading2"/>
        <w:spacing w:after="214"/>
        <w:ind w:left="-5"/>
      </w:pPr>
      <w:proofErr w:type="spellStart"/>
      <w:r>
        <w:lastRenderedPageBreak/>
        <w:t>Scotmann</w:t>
      </w:r>
      <w:proofErr w:type="spellEnd"/>
      <w:r>
        <w:t xml:space="preserve"> Pharmaceuticals </w:t>
      </w:r>
    </w:p>
    <w:p w14:paraId="1DDBE07B" w14:textId="77777777" w:rsidR="00E81848" w:rsidRDefault="00E81848" w:rsidP="00E81848">
      <w:pPr>
        <w:spacing w:after="269"/>
        <w:ind w:right="4530"/>
      </w:pPr>
      <w:r>
        <w:rPr>
          <w:i/>
        </w:rPr>
        <w:t>Statistical Officer &amp; HR Officer</w:t>
      </w:r>
      <w:r>
        <w:t xml:space="preserve"> | 2010 – 2014 Key Responsibilities: </w:t>
      </w:r>
    </w:p>
    <w:p w14:paraId="173FA155" w14:textId="77777777" w:rsidR="00E81848" w:rsidRDefault="00E81848" w:rsidP="00E81848">
      <w:pPr>
        <w:numPr>
          <w:ilvl w:val="0"/>
          <w:numId w:val="13"/>
        </w:numPr>
        <w:spacing w:after="13" w:line="249" w:lineRule="auto"/>
        <w:ind w:hanging="360"/>
      </w:pPr>
      <w:r>
        <w:t xml:space="preserve">Managed inventory records and ensured accurate stock tracking. </w:t>
      </w:r>
    </w:p>
    <w:p w14:paraId="7F1CFAC3" w14:textId="77777777" w:rsidR="00E81848" w:rsidRDefault="00E81848" w:rsidP="00E81848">
      <w:pPr>
        <w:numPr>
          <w:ilvl w:val="0"/>
          <w:numId w:val="13"/>
        </w:numPr>
        <w:spacing w:after="13" w:line="249" w:lineRule="auto"/>
        <w:ind w:hanging="360"/>
      </w:pPr>
      <w:r>
        <w:t xml:space="preserve">Generated Order vs Dispatches reports for efficiency analysis. </w:t>
      </w:r>
    </w:p>
    <w:p w14:paraId="15CD1696" w14:textId="77777777" w:rsidR="00E81848" w:rsidRDefault="00E81848" w:rsidP="00E81848">
      <w:pPr>
        <w:numPr>
          <w:ilvl w:val="0"/>
          <w:numId w:val="13"/>
        </w:numPr>
        <w:spacing w:after="13" w:line="249" w:lineRule="auto"/>
        <w:ind w:hanging="360"/>
      </w:pPr>
      <w:r>
        <w:t xml:space="preserve">Produced monthly and yearly comparison reports for senior management. </w:t>
      </w:r>
    </w:p>
    <w:p w14:paraId="34F1321D" w14:textId="446EE172" w:rsidR="00E81848" w:rsidRDefault="00E81848" w:rsidP="00D85F2B">
      <w:pPr>
        <w:numPr>
          <w:ilvl w:val="0"/>
          <w:numId w:val="13"/>
        </w:numPr>
        <w:spacing w:after="320" w:line="249" w:lineRule="auto"/>
        <w:ind w:hanging="360"/>
      </w:pPr>
      <w:r>
        <w:t xml:space="preserve">Conducted training sessions for employees to improve work processes. </w:t>
      </w:r>
    </w:p>
    <w:p w14:paraId="43C05DF6" w14:textId="77777777" w:rsidR="00FA4F74" w:rsidRDefault="00E81848">
      <w:pPr>
        <w:pStyle w:val="Heading1"/>
      </w:pPr>
      <w:r>
        <w:t>Key Skills &amp; Tools</w:t>
      </w:r>
    </w:p>
    <w:p w14:paraId="45E18F7E" w14:textId="77777777" w:rsidR="00FA4F74" w:rsidRDefault="00E81848">
      <w:pPr>
        <w:spacing w:after="120"/>
      </w:pPr>
      <w:r>
        <w:rPr>
          <w:b/>
        </w:rPr>
        <w:t>Cybersecurity:</w:t>
      </w:r>
    </w:p>
    <w:p w14:paraId="794AA88A" w14:textId="77777777" w:rsidR="00FA4F74" w:rsidRDefault="00E81848">
      <w:pPr>
        <w:spacing w:after="120"/>
      </w:pPr>
      <w:r>
        <w:t>• Vulnerability Assessment &amp; Penetration Testing (VAPT)</w:t>
      </w:r>
      <w:r>
        <w:br/>
        <w:t>• Threat Hunting with Elasticsearch</w:t>
      </w:r>
      <w:r>
        <w:br/>
        <w:t>• SOC Operations | SIEM Monitoring (Kibana, Splunk)</w:t>
      </w:r>
      <w:r>
        <w:br/>
        <w:t>• Ethical Hacking (Web &amp; Network)</w:t>
      </w:r>
      <w:r>
        <w:br/>
        <w:t>• Incident Response Planning</w:t>
      </w:r>
    </w:p>
    <w:p w14:paraId="4030B92F" w14:textId="77777777" w:rsidR="00FA4F74" w:rsidRDefault="00E81848">
      <w:pPr>
        <w:spacing w:after="120"/>
      </w:pPr>
      <w:r>
        <w:rPr>
          <w:b/>
        </w:rPr>
        <w:t>Cloud Security:</w:t>
      </w:r>
    </w:p>
    <w:p w14:paraId="283D0E14" w14:textId="77777777" w:rsidR="00FA4F74" w:rsidRDefault="00E81848">
      <w:pPr>
        <w:spacing w:after="120"/>
      </w:pPr>
      <w:r>
        <w:t>• AWS Identity, Networking &amp; Encryption</w:t>
      </w:r>
      <w:r>
        <w:br/>
        <w:t>• Microsoft Azure Administrator</w:t>
      </w:r>
      <w:r>
        <w:br/>
        <w:t>• SCADA/ICS Security &amp; Detection</w:t>
      </w:r>
    </w:p>
    <w:p w14:paraId="4951CC1D" w14:textId="77777777" w:rsidR="00FA4F74" w:rsidRDefault="00E81848">
      <w:pPr>
        <w:spacing w:after="120"/>
      </w:pPr>
      <w:r>
        <w:rPr>
          <w:b/>
        </w:rPr>
        <w:t>DevOps / Automation:</w:t>
      </w:r>
    </w:p>
    <w:p w14:paraId="62104CE0" w14:textId="77777777" w:rsidR="00FA4F74" w:rsidRDefault="00E81848">
      <w:pPr>
        <w:spacing w:after="120"/>
      </w:pPr>
      <w:r>
        <w:t>• CI/CD: Jenkins, GitHub, Maven, CircleCI</w:t>
      </w:r>
      <w:r>
        <w:br/>
        <w:t>• IAC: Terraform, Ansible, Chef, Puppet</w:t>
      </w:r>
      <w:r>
        <w:br/>
        <w:t>• Python Automation | Bash Scripting</w:t>
      </w:r>
    </w:p>
    <w:p w14:paraId="26620D23" w14:textId="77777777" w:rsidR="00FA4F74" w:rsidRDefault="00E81848">
      <w:pPr>
        <w:spacing w:after="120"/>
      </w:pPr>
      <w:r>
        <w:rPr>
          <w:b/>
        </w:rPr>
        <w:t>AI/ML for Security:</w:t>
      </w:r>
    </w:p>
    <w:p w14:paraId="1A9EB070" w14:textId="77777777" w:rsidR="00FA4F74" w:rsidRDefault="00E81848">
      <w:pPr>
        <w:spacing w:after="120"/>
      </w:pPr>
      <w:r>
        <w:t>• Anomaly Detection using ML</w:t>
      </w:r>
      <w:r>
        <w:br/>
        <w:t>• NLP for Log Analysis</w:t>
      </w:r>
      <w:r>
        <w:br/>
        <w:t>• Model Deployment &amp; Data Analysis</w:t>
      </w:r>
    </w:p>
    <w:p w14:paraId="3D5D7827" w14:textId="77777777" w:rsidR="00055D49" w:rsidRDefault="00055D49" w:rsidP="00055D49">
      <w:pPr>
        <w:pStyle w:val="Heading1"/>
      </w:pPr>
      <w:r>
        <w:t>Technical Skills</w:t>
      </w:r>
    </w:p>
    <w:p w14:paraId="45D73C85" w14:textId="77777777" w:rsidR="00055D49" w:rsidRDefault="00055D49" w:rsidP="00055D49">
      <w:pPr>
        <w:pStyle w:val="ListBullet"/>
      </w:pPr>
      <w:r>
        <w:t>AI/ML Frameworks:</w:t>
      </w:r>
    </w:p>
    <w:p w14:paraId="6D3997AD" w14:textId="77777777" w:rsidR="00055D49" w:rsidRDefault="00055D49" w:rsidP="00055D49">
      <w:pPr>
        <w:pStyle w:val="ListBullet"/>
        <w:numPr>
          <w:ilvl w:val="0"/>
          <w:numId w:val="0"/>
        </w:numPr>
        <w:ind w:left="360"/>
      </w:pPr>
      <w:r>
        <w:t xml:space="preserve">• TensorFlow, </w:t>
      </w:r>
      <w:proofErr w:type="spellStart"/>
      <w:r>
        <w:t>Keras</w:t>
      </w:r>
      <w:proofErr w:type="spellEnd"/>
      <w:r>
        <w:t xml:space="preserve">, Scikit-learn, </w:t>
      </w:r>
      <w:proofErr w:type="spellStart"/>
      <w:r>
        <w:t>PyTorch</w:t>
      </w:r>
      <w:proofErr w:type="spellEnd"/>
    </w:p>
    <w:p w14:paraId="557CAE20" w14:textId="77777777" w:rsidR="00055D49" w:rsidRDefault="00055D49" w:rsidP="00055D49">
      <w:pPr>
        <w:pStyle w:val="ListBullet"/>
      </w:pPr>
      <w:r>
        <w:t>Programming &amp; Tools:</w:t>
      </w:r>
    </w:p>
    <w:p w14:paraId="2B30D938" w14:textId="77777777" w:rsidR="00055D49" w:rsidRDefault="00055D49" w:rsidP="00055D49">
      <w:pPr>
        <w:pStyle w:val="ListBullet"/>
        <w:numPr>
          <w:ilvl w:val="0"/>
          <w:numId w:val="0"/>
        </w:numPr>
        <w:ind w:left="360"/>
      </w:pPr>
      <w:r>
        <w:t xml:space="preserve">• Python, NumPy, Pandas, Matplotlib, </w:t>
      </w:r>
      <w:proofErr w:type="spellStart"/>
      <w:r>
        <w:t>Jupyter</w:t>
      </w:r>
      <w:proofErr w:type="spellEnd"/>
      <w:r>
        <w:t xml:space="preserve"> Notebooks</w:t>
      </w:r>
    </w:p>
    <w:p w14:paraId="0C09F9C9" w14:textId="77777777" w:rsidR="00055D49" w:rsidRDefault="00055D49" w:rsidP="00055D49">
      <w:pPr>
        <w:pStyle w:val="ListBullet"/>
      </w:pPr>
      <w:r>
        <w:t>Specializations:</w:t>
      </w:r>
    </w:p>
    <w:p w14:paraId="75C04F96" w14:textId="77777777" w:rsidR="00055D49" w:rsidRDefault="00055D49" w:rsidP="00055D49">
      <w:pPr>
        <w:pStyle w:val="ListBullet"/>
        <w:numPr>
          <w:ilvl w:val="0"/>
          <w:numId w:val="0"/>
        </w:numPr>
        <w:ind w:left="360"/>
      </w:pPr>
      <w:r>
        <w:t>• Machine Learning Algorithms (Classification, Regression, Clustering)</w:t>
      </w:r>
      <w:r>
        <w:br/>
        <w:t>• Deep Learning (ANN, CNN, RNN)</w:t>
      </w:r>
      <w:r>
        <w:br/>
        <w:t>• Natural Language Processing (Tokenization, Sentiment Analysis)</w:t>
      </w:r>
      <w:r>
        <w:br/>
      </w:r>
      <w:r>
        <w:lastRenderedPageBreak/>
        <w:t>• Image Recognition &amp; Computer Vision</w:t>
      </w:r>
      <w:r>
        <w:br/>
        <w:t>• Model Evaluation &amp; Deployment (Flask APIs, Cloud Hosting)</w:t>
      </w:r>
    </w:p>
    <w:p w14:paraId="6DBA16D7" w14:textId="77777777" w:rsidR="00055D49" w:rsidRDefault="00055D49" w:rsidP="00055D49">
      <w:pPr>
        <w:pStyle w:val="ListBullet"/>
        <w:tabs>
          <w:tab w:val="clear" w:pos="360"/>
        </w:tabs>
        <w:ind w:hanging="218"/>
      </w:pPr>
      <w:r>
        <w:t>Cloud &amp; DevOps Integration:</w:t>
      </w:r>
    </w:p>
    <w:p w14:paraId="170B1EEF" w14:textId="77777777" w:rsidR="00055D49" w:rsidRDefault="00055D49" w:rsidP="00055D49">
      <w:pPr>
        <w:pStyle w:val="ListBullet"/>
        <w:numPr>
          <w:ilvl w:val="0"/>
          <w:numId w:val="0"/>
        </w:numPr>
        <w:ind w:left="360"/>
      </w:pPr>
      <w:r>
        <w:t>• AWS (S3, EC2, Lambda), Azure AI Services</w:t>
      </w:r>
      <w:r>
        <w:br/>
        <w:t>• Docker, Kubernetes for ML Ops</w:t>
      </w:r>
    </w:p>
    <w:p w14:paraId="20AE6ECC" w14:textId="77777777" w:rsidR="00055D49" w:rsidRDefault="00055D49" w:rsidP="00055D49">
      <w:pPr>
        <w:pStyle w:val="Heading1"/>
      </w:pPr>
      <w:r>
        <w:t>Projects &amp; Practical Labs</w:t>
      </w:r>
    </w:p>
    <w:p w14:paraId="5EDD55E2" w14:textId="77777777" w:rsidR="00055D49" w:rsidRDefault="00055D49" w:rsidP="00055D49">
      <w:r>
        <w:t>• Developed and deployed ML models for anomaly detection in security logs</w:t>
      </w:r>
      <w:r>
        <w:br/>
        <w:t>• Created NLP pipeline for text classification and sentiment analysis</w:t>
      </w:r>
      <w:r>
        <w:br/>
        <w:t>• Built and hosted a Flask-based AI model for disease prediction</w:t>
      </w:r>
      <w:r>
        <w:br/>
        <w:t>• Implemented computer vision for object detection in CCTV footage</w:t>
      </w:r>
      <w:r>
        <w:br/>
        <w:t>• Used deep learning to automate document classification from scanned forms</w:t>
      </w:r>
    </w:p>
    <w:p w14:paraId="6C34ADC5" w14:textId="77777777" w:rsidR="00055D49" w:rsidRDefault="00055D49" w:rsidP="00055D49">
      <w:pPr>
        <w:pStyle w:val="Heading1"/>
      </w:pPr>
      <w:r>
        <w:t>Soft Skills</w:t>
      </w:r>
    </w:p>
    <w:p w14:paraId="3BFB4345" w14:textId="77777777" w:rsidR="00055D49" w:rsidRDefault="00055D49" w:rsidP="00055D49">
      <w:r>
        <w:t>• Analytical Thinking | Curiosity &amp; Problem Solving | Innovation</w:t>
      </w:r>
      <w:r>
        <w:br/>
        <w:t>• Clear Communication | Team Collaboration | Project Ownership</w:t>
      </w:r>
    </w:p>
    <w:p w14:paraId="31508CB4" w14:textId="77777777" w:rsidR="00055D49" w:rsidRDefault="00055D49" w:rsidP="00055D49">
      <w:pPr>
        <w:pStyle w:val="Heading1"/>
      </w:pPr>
      <w:r>
        <w:t>Languages</w:t>
      </w:r>
    </w:p>
    <w:p w14:paraId="7A3298AC" w14:textId="77777777" w:rsidR="00055D49" w:rsidRDefault="00055D49" w:rsidP="00055D49">
      <w:r>
        <w:t>• English: Fluent</w:t>
      </w:r>
      <w:r>
        <w:br/>
        <w:t>• Urdu: Native</w:t>
      </w:r>
    </w:p>
    <w:p w14:paraId="548B1AD7" w14:textId="02180309" w:rsidR="00FA4F74" w:rsidRDefault="00FA4F74">
      <w:pPr>
        <w:spacing w:after="120"/>
      </w:pPr>
    </w:p>
    <w:sectPr w:rsidR="00FA4F7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97530A"/>
    <w:multiLevelType w:val="hybridMultilevel"/>
    <w:tmpl w:val="B86E02E2"/>
    <w:lvl w:ilvl="0" w:tplc="D638A83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465F7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68906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0463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1A427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CCB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CC702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72EC8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AEDA9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650EB2"/>
    <w:multiLevelType w:val="hybridMultilevel"/>
    <w:tmpl w:val="D46CC904"/>
    <w:lvl w:ilvl="0" w:tplc="51524FF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48458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32647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2A31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CE43D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9D28EA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4413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88C2C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6471A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6971D2"/>
    <w:multiLevelType w:val="hybridMultilevel"/>
    <w:tmpl w:val="BA3AFD88"/>
    <w:lvl w:ilvl="0" w:tplc="FB48A54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AE29F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F63D3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5C920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1EA776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F413E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5E11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5016F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56E0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DF53CA4"/>
    <w:multiLevelType w:val="hybridMultilevel"/>
    <w:tmpl w:val="246831EC"/>
    <w:lvl w:ilvl="0" w:tplc="B7F25CB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99A28D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64597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5640A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B6745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FC714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9AC38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EE123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98B5F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55D49"/>
    <w:rsid w:val="0006063C"/>
    <w:rsid w:val="0015074B"/>
    <w:rsid w:val="0029639D"/>
    <w:rsid w:val="00326F90"/>
    <w:rsid w:val="008B1FFB"/>
    <w:rsid w:val="00AA1D8D"/>
    <w:rsid w:val="00B02575"/>
    <w:rsid w:val="00B47730"/>
    <w:rsid w:val="00CB0664"/>
    <w:rsid w:val="00D85F2B"/>
    <w:rsid w:val="00E81848"/>
    <w:rsid w:val="00FA4F7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B59C17"/>
  <w14:defaultImageDpi w14:val="300"/>
  <w15:docId w15:val="{B4123A3F-7036-40F0-9619-7696FFF01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saima khushbakht</cp:lastModifiedBy>
  <cp:revision>6</cp:revision>
  <dcterms:created xsi:type="dcterms:W3CDTF">2013-12-23T23:15:00Z</dcterms:created>
  <dcterms:modified xsi:type="dcterms:W3CDTF">2025-06-25T16:16:00Z</dcterms:modified>
  <cp:category/>
</cp:coreProperties>
</file>