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3988F" w14:textId="77777777" w:rsidR="00301C65" w:rsidRPr="00301C65" w:rsidRDefault="00301C65" w:rsidP="00301C65">
      <w:pPr>
        <w:pStyle w:val="Title"/>
        <w:rPr>
          <w:rFonts w:ascii="Arial" w:hAnsi="Arial" w:cs="Arial"/>
          <w:b/>
          <w:bCs/>
          <w:color w:val="000000" w:themeColor="text1"/>
          <w:sz w:val="72"/>
          <w:szCs w:val="72"/>
        </w:rPr>
      </w:pPr>
      <w:r w:rsidRPr="00301C65">
        <w:rPr>
          <w:rFonts w:ascii="Arial" w:hAnsi="Arial" w:cs="Arial"/>
          <w:b/>
          <w:bCs/>
          <w:color w:val="000000" w:themeColor="text1"/>
          <w:spacing w:val="-16"/>
          <w:sz w:val="72"/>
          <w:szCs w:val="72"/>
        </w:rPr>
        <w:t>Moeez</w:t>
      </w:r>
      <w:r w:rsidRPr="00301C65">
        <w:rPr>
          <w:rFonts w:ascii="Arial" w:hAnsi="Arial" w:cs="Arial"/>
          <w:b/>
          <w:bCs/>
          <w:color w:val="000000" w:themeColor="text1"/>
          <w:spacing w:val="-43"/>
          <w:sz w:val="72"/>
          <w:szCs w:val="72"/>
        </w:rPr>
        <w:t xml:space="preserve"> </w:t>
      </w:r>
      <w:r w:rsidRPr="00301C65">
        <w:rPr>
          <w:rFonts w:ascii="Arial" w:hAnsi="Arial" w:cs="Arial"/>
          <w:b/>
          <w:bCs/>
          <w:color w:val="000000" w:themeColor="text1"/>
          <w:spacing w:val="-2"/>
          <w:sz w:val="72"/>
          <w:szCs w:val="72"/>
        </w:rPr>
        <w:t>Tariq</w:t>
      </w:r>
    </w:p>
    <w:p w14:paraId="0D60ED9F" w14:textId="4BF575D9" w:rsidR="00301C65" w:rsidRPr="00301C65" w:rsidRDefault="00301C65" w:rsidP="00301C65">
      <w:pPr>
        <w:spacing w:before="119"/>
        <w:rPr>
          <w:rFonts w:ascii="Arial" w:hAnsi="Arial" w:cs="Arial"/>
          <w:b/>
          <w:bCs/>
          <w:color w:val="000000" w:themeColor="text1"/>
          <w:spacing w:val="15"/>
          <w:sz w:val="28"/>
        </w:rPr>
      </w:pPr>
      <w:r w:rsidRPr="00301C65">
        <w:rPr>
          <w:rFonts w:ascii="Arial" w:hAnsi="Arial" w:cs="Arial"/>
          <w:b/>
          <w:bCs/>
          <w:color w:val="000000" w:themeColor="text1"/>
          <w:spacing w:val="15"/>
          <w:sz w:val="28"/>
        </w:rPr>
        <w:t xml:space="preserve">Senior </w:t>
      </w:r>
      <w:r w:rsidR="001C1BBA">
        <w:rPr>
          <w:rFonts w:ascii="Arial" w:hAnsi="Arial" w:cs="Arial"/>
          <w:b/>
          <w:bCs/>
          <w:color w:val="000000" w:themeColor="text1"/>
          <w:spacing w:val="15"/>
          <w:sz w:val="28"/>
        </w:rPr>
        <w:t>Full</w:t>
      </w:r>
      <w:r w:rsidRPr="00301C65">
        <w:rPr>
          <w:rFonts w:ascii="Arial" w:hAnsi="Arial" w:cs="Arial"/>
          <w:b/>
          <w:bCs/>
          <w:color w:val="000000" w:themeColor="text1"/>
          <w:spacing w:val="15"/>
          <w:sz w:val="28"/>
        </w:rPr>
        <w:t xml:space="preserve"> Stack Developer</w:t>
      </w:r>
    </w:p>
    <w:p w14:paraId="45D3A1A1" w14:textId="51322FCF" w:rsidR="00301C65" w:rsidRPr="00301C65" w:rsidRDefault="00301C65" w:rsidP="00301C65">
      <w:pPr>
        <w:spacing w:before="119"/>
        <w:rPr>
          <w:rFonts w:ascii="Arial" w:hAnsi="Arial" w:cs="Arial"/>
          <w:b/>
          <w:bCs/>
          <w:color w:val="000000" w:themeColor="text1"/>
          <w:sz w:val="28"/>
        </w:rPr>
      </w:pPr>
      <w:r w:rsidRPr="00301C65">
        <w:rPr>
          <w:rFonts w:ascii="Arial" w:hAnsi="Arial" w:cs="Arial"/>
          <w:b/>
          <w:bCs/>
          <w:color w:val="000000" w:themeColor="text1"/>
          <w:spacing w:val="-10"/>
          <w:sz w:val="24"/>
          <w:szCs w:val="24"/>
        </w:rPr>
        <w:t>Islamabad</w:t>
      </w:r>
      <w:r w:rsidRPr="00301C65">
        <w:rPr>
          <w:rFonts w:ascii="Arial" w:hAnsi="Arial" w:cs="Arial"/>
          <w:b/>
          <w:bCs/>
          <w:color w:val="000000" w:themeColor="text1"/>
          <w:spacing w:val="-12"/>
          <w:sz w:val="24"/>
          <w:szCs w:val="24"/>
        </w:rPr>
        <w:t xml:space="preserve"> </w:t>
      </w:r>
      <w:r w:rsidRPr="00301C65">
        <w:rPr>
          <w:rFonts w:ascii="Arial" w:hAnsi="Arial" w:cs="Arial"/>
          <w:b/>
          <w:bCs/>
          <w:color w:val="000000" w:themeColor="text1"/>
          <w:spacing w:val="-10"/>
          <w:sz w:val="24"/>
          <w:szCs w:val="24"/>
        </w:rPr>
        <w:t>|</w:t>
      </w:r>
      <w:r w:rsidRPr="00301C65">
        <w:rPr>
          <w:rFonts w:ascii="Arial" w:hAnsi="Arial" w:cs="Arial"/>
          <w:b/>
          <w:bCs/>
          <w:color w:val="000000" w:themeColor="text1"/>
          <w:spacing w:val="-11"/>
          <w:sz w:val="24"/>
          <w:szCs w:val="24"/>
        </w:rPr>
        <w:t xml:space="preserve"> </w:t>
      </w:r>
      <w:r w:rsidRPr="00301C65">
        <w:rPr>
          <w:rFonts w:ascii="Arial" w:hAnsi="Arial" w:cs="Arial"/>
          <w:b/>
          <w:bCs/>
          <w:color w:val="000000" w:themeColor="text1"/>
          <w:spacing w:val="-10"/>
          <w:sz w:val="24"/>
          <w:szCs w:val="24"/>
        </w:rPr>
        <w:t>03150446124</w:t>
      </w:r>
      <w:r w:rsidRPr="00301C65">
        <w:rPr>
          <w:rFonts w:ascii="Arial" w:hAnsi="Arial" w:cs="Arial"/>
          <w:b/>
          <w:bCs/>
          <w:color w:val="000000" w:themeColor="text1"/>
          <w:spacing w:val="-13"/>
          <w:sz w:val="24"/>
          <w:szCs w:val="24"/>
        </w:rPr>
        <w:t xml:space="preserve"> </w:t>
      </w:r>
      <w:r w:rsidRPr="00301C65">
        <w:rPr>
          <w:rFonts w:ascii="Arial" w:hAnsi="Arial" w:cs="Arial"/>
          <w:b/>
          <w:bCs/>
          <w:color w:val="000000" w:themeColor="text1"/>
          <w:spacing w:val="-10"/>
          <w:sz w:val="24"/>
          <w:szCs w:val="24"/>
        </w:rPr>
        <w:t>|</w:t>
      </w:r>
      <w:r w:rsidRPr="00301C65">
        <w:rPr>
          <w:rFonts w:ascii="Arial" w:hAnsi="Arial" w:cs="Arial"/>
          <w:b/>
          <w:bCs/>
          <w:color w:val="000000" w:themeColor="text1"/>
          <w:spacing w:val="-11"/>
          <w:sz w:val="24"/>
          <w:szCs w:val="24"/>
        </w:rPr>
        <w:t xml:space="preserve"> </w:t>
      </w:r>
      <w:hyperlink r:id="rId6">
        <w:r w:rsidRPr="00301C65">
          <w:rPr>
            <w:rFonts w:ascii="Arial" w:hAnsi="Arial" w:cs="Arial"/>
            <w:b/>
            <w:bCs/>
            <w:color w:val="000000" w:themeColor="text1"/>
            <w:spacing w:val="-10"/>
            <w:sz w:val="24"/>
            <w:szCs w:val="24"/>
          </w:rPr>
          <w:t>moeez97@outlook.com</w:t>
        </w:r>
      </w:hyperlink>
    </w:p>
    <w:p w14:paraId="48ADD627" w14:textId="77777777" w:rsidR="000C6985" w:rsidRPr="00301C65" w:rsidRDefault="00000000">
      <w:pPr>
        <w:pStyle w:val="Heading1"/>
        <w:rPr>
          <w:rFonts w:ascii="Arial" w:hAnsi="Arial" w:cs="Arial"/>
          <w:color w:val="000000" w:themeColor="text1"/>
        </w:rPr>
      </w:pPr>
      <w:r w:rsidRPr="00301C65">
        <w:rPr>
          <w:rFonts w:ascii="Arial" w:hAnsi="Arial" w:cs="Arial"/>
          <w:color w:val="000000" w:themeColor="text1"/>
        </w:rPr>
        <w:t>Professional Summary</w:t>
      </w:r>
    </w:p>
    <w:p w14:paraId="4FFD7E18" w14:textId="22457932" w:rsidR="000C6985" w:rsidRPr="00B24AFD" w:rsidRDefault="00B2199A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Full</w:t>
      </w:r>
      <w:r w:rsidR="00B24AFD" w:rsidRPr="00B24AFD">
        <w:rPr>
          <w:rFonts w:ascii="Arial" w:hAnsi="Arial" w:cs="Arial"/>
          <w:color w:val="000000" w:themeColor="text1"/>
        </w:rPr>
        <w:t xml:space="preserve"> Stack Developer with 5+ years of experience delivering high-performance, scalable web solutions using</w:t>
      </w:r>
      <w:r w:rsidR="001C1BBA">
        <w:rPr>
          <w:rFonts w:ascii="Arial" w:hAnsi="Arial" w:cs="Arial"/>
          <w:color w:val="000000" w:themeColor="text1"/>
        </w:rPr>
        <w:t xml:space="preserve"> React, Next, Typescript</w:t>
      </w:r>
      <w:r w:rsidR="00B24AFD" w:rsidRPr="00B24AFD">
        <w:rPr>
          <w:rFonts w:ascii="Arial" w:hAnsi="Arial" w:cs="Arial"/>
          <w:color w:val="000000" w:themeColor="text1"/>
        </w:rPr>
        <w:t xml:space="preserve"> and Node.js. Known for transforming complex business requirements into elegant, maintainable code and reducing load times by up to 40% through front-end performance optimizations. Skilled at building microservices-driven architectures, designing reusable UI libraries, and implementing CI/CD pipelines to accelerate releases. Adept at collaborating with cross-functional teams in agile environments and mentoring junior developers to raise overall code quality. Passionate about creating user-centric, data-driven applications that enhance engagement and drive measurable business results.</w:t>
      </w:r>
    </w:p>
    <w:p w14:paraId="4ADB3616" w14:textId="77777777" w:rsidR="000C6985" w:rsidRPr="00301C65" w:rsidRDefault="00000000">
      <w:pPr>
        <w:pStyle w:val="Heading1"/>
        <w:rPr>
          <w:rFonts w:ascii="Arial" w:hAnsi="Arial" w:cs="Arial"/>
          <w:color w:val="000000" w:themeColor="text1"/>
        </w:rPr>
      </w:pPr>
      <w:r w:rsidRPr="00301C65">
        <w:rPr>
          <w:rFonts w:ascii="Arial" w:hAnsi="Arial" w:cs="Arial"/>
          <w:color w:val="000000" w:themeColor="text1"/>
        </w:rPr>
        <w:t>Technical Skills</w:t>
      </w:r>
    </w:p>
    <w:p w14:paraId="56B6BBE3" w14:textId="39AA8AD2" w:rsidR="000C6985" w:rsidRPr="00301C65" w:rsidRDefault="00000000">
      <w:pPr>
        <w:rPr>
          <w:rFonts w:ascii="Arial" w:hAnsi="Arial" w:cs="Arial"/>
          <w:color w:val="000000" w:themeColor="text1"/>
        </w:rPr>
      </w:pPr>
      <w:r w:rsidRPr="00301C65">
        <w:rPr>
          <w:rFonts w:ascii="Arial" w:hAnsi="Arial" w:cs="Arial"/>
          <w:color w:val="000000" w:themeColor="text1"/>
        </w:rPr>
        <w:t>Frontend: React.js, Next.js, Redux, TypeScript, JavaScript (ES6+), Svelte.js, Tailwind CSS, Material UI, HTML5, CSS3, Bootstrap</w:t>
      </w:r>
      <w:r w:rsidRPr="00301C65">
        <w:rPr>
          <w:rFonts w:ascii="Arial" w:hAnsi="Arial" w:cs="Arial"/>
          <w:color w:val="000000" w:themeColor="text1"/>
        </w:rPr>
        <w:br/>
        <w:t>Backend: Node.js, Express.js, REST APIs, Authentication (JWT, OAuth)</w:t>
      </w:r>
      <w:r w:rsidRPr="00301C65">
        <w:rPr>
          <w:rFonts w:ascii="Arial" w:hAnsi="Arial" w:cs="Arial"/>
          <w:color w:val="000000" w:themeColor="text1"/>
        </w:rPr>
        <w:br/>
        <w:t>Database: MongoDB, PostgreSQL</w:t>
      </w:r>
      <w:r w:rsidRPr="00301C65">
        <w:rPr>
          <w:rFonts w:ascii="Arial" w:hAnsi="Arial" w:cs="Arial"/>
          <w:color w:val="000000" w:themeColor="text1"/>
        </w:rPr>
        <w:br/>
        <w:t xml:space="preserve">Testing &amp; Automation: </w:t>
      </w:r>
      <w:proofErr w:type="spellStart"/>
      <w:r w:rsidR="002D33EE">
        <w:rPr>
          <w:rFonts w:ascii="Arial" w:hAnsi="Arial" w:cs="Arial"/>
          <w:color w:val="000000" w:themeColor="text1"/>
        </w:rPr>
        <w:t>Pupeteer</w:t>
      </w:r>
      <w:proofErr w:type="spellEnd"/>
      <w:r w:rsidRPr="00301C65">
        <w:rPr>
          <w:rFonts w:ascii="Arial" w:hAnsi="Arial" w:cs="Arial"/>
          <w:color w:val="000000" w:themeColor="text1"/>
        </w:rPr>
        <w:br/>
        <w:t>Tools: Git, GitHub, Webpack, Babel, Docker, Agile/Scrum</w:t>
      </w:r>
    </w:p>
    <w:p w14:paraId="3B52E1C3" w14:textId="77777777" w:rsidR="000C6985" w:rsidRDefault="00000000">
      <w:pPr>
        <w:pStyle w:val="Heading1"/>
        <w:rPr>
          <w:rFonts w:ascii="Arial" w:hAnsi="Arial" w:cs="Arial"/>
          <w:color w:val="000000" w:themeColor="text1"/>
        </w:rPr>
      </w:pPr>
      <w:r w:rsidRPr="00301C65">
        <w:rPr>
          <w:rFonts w:ascii="Arial" w:hAnsi="Arial" w:cs="Arial"/>
          <w:color w:val="000000" w:themeColor="text1"/>
        </w:rPr>
        <w:t>Professional Experience</w:t>
      </w:r>
    </w:p>
    <w:p w14:paraId="17346913" w14:textId="667E589E" w:rsidR="0045394A" w:rsidRPr="00301C65" w:rsidRDefault="00D3630B" w:rsidP="0045394A">
      <w:pPr>
        <w:pStyle w:val="Heading2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Full</w:t>
      </w:r>
      <w:r w:rsidR="0045394A" w:rsidRPr="00301C65">
        <w:rPr>
          <w:rFonts w:ascii="Arial" w:hAnsi="Arial" w:cs="Arial"/>
          <w:color w:val="000000" w:themeColor="text1"/>
        </w:rPr>
        <w:t xml:space="preserve"> Stack Developer</w:t>
      </w:r>
    </w:p>
    <w:p w14:paraId="19BD88C3" w14:textId="7E5ED798" w:rsidR="0045394A" w:rsidRDefault="0045394A" w:rsidP="0045394A">
      <w:pPr>
        <w:rPr>
          <w:rFonts w:ascii="Arial" w:hAnsi="Arial" w:cs="Arial"/>
        </w:rPr>
      </w:pPr>
      <w:proofErr w:type="spellStart"/>
      <w:r w:rsidRPr="0045394A">
        <w:rPr>
          <w:rFonts w:ascii="Arial" w:hAnsi="Arial" w:cs="Arial"/>
        </w:rPr>
        <w:t>Veroke</w:t>
      </w:r>
      <w:proofErr w:type="spellEnd"/>
      <w:r>
        <w:rPr>
          <w:rFonts w:ascii="Arial" w:hAnsi="Arial" w:cs="Arial"/>
        </w:rPr>
        <w:t xml:space="preserve"> | 07/202</w:t>
      </w:r>
      <w:r w:rsidR="00B2199A">
        <w:rPr>
          <w:rFonts w:ascii="Arial" w:hAnsi="Arial" w:cs="Arial"/>
        </w:rPr>
        <w:t>4</w:t>
      </w:r>
      <w:r>
        <w:rPr>
          <w:rFonts w:ascii="Arial" w:hAnsi="Arial" w:cs="Arial"/>
        </w:rPr>
        <w:t>-Present</w:t>
      </w:r>
    </w:p>
    <w:p w14:paraId="7806E513" w14:textId="16B11159" w:rsidR="004C7BDC" w:rsidRPr="004C7BDC" w:rsidRDefault="004C7BDC" w:rsidP="004C7BDC">
      <w:pPr>
        <w:rPr>
          <w:rFonts w:ascii="Arial" w:hAnsi="Arial" w:cs="Arial"/>
        </w:rPr>
      </w:pPr>
      <w:r w:rsidRPr="004C7BDC">
        <w:rPr>
          <w:rFonts w:ascii="Arial" w:hAnsi="Arial" w:cs="Arial"/>
        </w:rPr>
        <w:t>Built and optimized highly responsive, SEO-friendly web applications using React.js, Next.js (App Router, ISR, SSR, SSG) with TypeScript for type-safety and maintainability.</w:t>
      </w:r>
    </w:p>
    <w:p w14:paraId="3B8F0D2D" w14:textId="7A5E7F65" w:rsidR="004C7BDC" w:rsidRPr="004C7BDC" w:rsidRDefault="004C7BDC" w:rsidP="004C7BDC">
      <w:pPr>
        <w:rPr>
          <w:rFonts w:ascii="Arial" w:hAnsi="Arial" w:cs="Arial"/>
        </w:rPr>
      </w:pPr>
      <w:r w:rsidRPr="004C7BDC">
        <w:rPr>
          <w:rFonts w:ascii="Arial" w:hAnsi="Arial" w:cs="Arial"/>
        </w:rPr>
        <w:t xml:space="preserve">Designed modular, reusable components with Tailwind CSS, </w:t>
      </w:r>
      <w:proofErr w:type="spellStart"/>
      <w:r w:rsidRPr="004C7BDC">
        <w:rPr>
          <w:rFonts w:ascii="Arial" w:hAnsi="Arial" w:cs="Arial"/>
        </w:rPr>
        <w:t>ShadCN</w:t>
      </w:r>
      <w:proofErr w:type="spellEnd"/>
      <w:r w:rsidRPr="004C7BDC">
        <w:rPr>
          <w:rFonts w:ascii="Arial" w:hAnsi="Arial" w:cs="Arial"/>
        </w:rPr>
        <w:t xml:space="preserve"> UI, and Ant Design, improving development speed and UI consistency.</w:t>
      </w:r>
    </w:p>
    <w:p w14:paraId="79F95A2D" w14:textId="3989E68D" w:rsidR="004C7BDC" w:rsidRPr="004C7BDC" w:rsidRDefault="004C7BDC" w:rsidP="004C7BDC">
      <w:pPr>
        <w:rPr>
          <w:rFonts w:ascii="Arial" w:hAnsi="Arial" w:cs="Arial"/>
        </w:rPr>
      </w:pPr>
      <w:r w:rsidRPr="004C7BDC">
        <w:rPr>
          <w:rFonts w:ascii="Arial" w:hAnsi="Arial" w:cs="Arial"/>
        </w:rPr>
        <w:t xml:space="preserve">Implemented Redux Toolkit / Context API with </w:t>
      </w:r>
      <w:proofErr w:type="spellStart"/>
      <w:r w:rsidRPr="004C7BDC">
        <w:rPr>
          <w:rFonts w:ascii="Arial" w:hAnsi="Arial" w:cs="Arial"/>
        </w:rPr>
        <w:t>memoization</w:t>
      </w:r>
      <w:proofErr w:type="spellEnd"/>
      <w:r w:rsidRPr="004C7BDC">
        <w:rPr>
          <w:rFonts w:ascii="Arial" w:hAnsi="Arial" w:cs="Arial"/>
        </w:rPr>
        <w:t xml:space="preserve"> techniques (</w:t>
      </w:r>
      <w:proofErr w:type="spellStart"/>
      <w:r w:rsidRPr="004C7BDC">
        <w:rPr>
          <w:rFonts w:ascii="Arial" w:hAnsi="Arial" w:cs="Arial"/>
        </w:rPr>
        <w:t>useMemo</w:t>
      </w:r>
      <w:proofErr w:type="spellEnd"/>
      <w:r w:rsidRPr="004C7BDC">
        <w:rPr>
          <w:rFonts w:ascii="Arial" w:hAnsi="Arial" w:cs="Arial"/>
        </w:rPr>
        <w:t xml:space="preserve">, </w:t>
      </w:r>
      <w:proofErr w:type="spellStart"/>
      <w:r w:rsidRPr="004C7BDC">
        <w:rPr>
          <w:rFonts w:ascii="Arial" w:hAnsi="Arial" w:cs="Arial"/>
        </w:rPr>
        <w:t>useCallback</w:t>
      </w:r>
      <w:proofErr w:type="spellEnd"/>
      <w:r w:rsidRPr="004C7BDC">
        <w:rPr>
          <w:rFonts w:ascii="Arial" w:hAnsi="Arial" w:cs="Arial"/>
        </w:rPr>
        <w:t>) to reduce unnecessary re-renders, improving performance by up to 30%.</w:t>
      </w:r>
    </w:p>
    <w:p w14:paraId="6E056096" w14:textId="383A0C58" w:rsidR="004C7BDC" w:rsidRPr="004C7BDC" w:rsidRDefault="004C7BDC" w:rsidP="004C7BDC">
      <w:pPr>
        <w:rPr>
          <w:rFonts w:ascii="Arial" w:hAnsi="Arial" w:cs="Arial"/>
        </w:rPr>
      </w:pPr>
      <w:r w:rsidRPr="004C7BDC">
        <w:rPr>
          <w:rFonts w:ascii="Arial" w:hAnsi="Arial" w:cs="Arial"/>
        </w:rPr>
        <w:t xml:space="preserve">Developed RESTful and </w:t>
      </w:r>
      <w:proofErr w:type="spellStart"/>
      <w:r w:rsidRPr="004C7BDC">
        <w:rPr>
          <w:rFonts w:ascii="Arial" w:hAnsi="Arial" w:cs="Arial"/>
        </w:rPr>
        <w:t>GraphQL</w:t>
      </w:r>
      <w:proofErr w:type="spellEnd"/>
      <w:r w:rsidRPr="004C7BDC">
        <w:rPr>
          <w:rFonts w:ascii="Arial" w:hAnsi="Arial" w:cs="Arial"/>
        </w:rPr>
        <w:t xml:space="preserve"> APIs with Node.js, Express, and MongoDB, ensuring secure authentication (JWT/OAuth) and role-based access control.</w:t>
      </w:r>
    </w:p>
    <w:p w14:paraId="5F575E97" w14:textId="25F8679C" w:rsidR="004C7BDC" w:rsidRPr="004C7BDC" w:rsidRDefault="004C7BDC" w:rsidP="004C7BDC">
      <w:pPr>
        <w:rPr>
          <w:rFonts w:ascii="Arial" w:hAnsi="Arial" w:cs="Arial"/>
        </w:rPr>
      </w:pPr>
      <w:r w:rsidRPr="004C7BDC">
        <w:rPr>
          <w:rFonts w:ascii="Arial" w:hAnsi="Arial" w:cs="Arial"/>
        </w:rPr>
        <w:lastRenderedPageBreak/>
        <w:t>Delivered end-to-end features by integrating React frontends with Node.js/Express APIs and MongoDB/PostgreSQL databases.</w:t>
      </w:r>
    </w:p>
    <w:p w14:paraId="35D4A9B0" w14:textId="45AB84C4" w:rsidR="004C7BDC" w:rsidRPr="004C7BDC" w:rsidRDefault="004C7BDC" w:rsidP="004C7BDC">
      <w:pPr>
        <w:rPr>
          <w:rFonts w:ascii="Arial" w:hAnsi="Arial" w:cs="Arial"/>
        </w:rPr>
      </w:pPr>
      <w:r w:rsidRPr="004C7BDC">
        <w:rPr>
          <w:rFonts w:ascii="Arial" w:hAnsi="Arial" w:cs="Arial"/>
        </w:rPr>
        <w:t>Migrated large codebases from JavaScript to TypeScript, reducing runtime errors and improving developer productivity.</w:t>
      </w:r>
    </w:p>
    <w:p w14:paraId="3A7E8ED1" w14:textId="60113CC7" w:rsidR="004C7BDC" w:rsidRPr="004C7BDC" w:rsidRDefault="004C7BDC" w:rsidP="004C7BDC">
      <w:pPr>
        <w:rPr>
          <w:rFonts w:ascii="Arial" w:hAnsi="Arial" w:cs="Arial"/>
        </w:rPr>
      </w:pPr>
      <w:r w:rsidRPr="004C7BDC">
        <w:rPr>
          <w:rFonts w:ascii="Arial" w:hAnsi="Arial" w:cs="Arial"/>
        </w:rPr>
        <w:t>Applied unit and integration testing with Jest, React Testing Library, and Cypress, and set up CI/CD pipelines with GitHub Actions for automated deployments.</w:t>
      </w:r>
    </w:p>
    <w:p w14:paraId="489C4F73" w14:textId="10557583" w:rsidR="0045394A" w:rsidRPr="004C7BDC" w:rsidRDefault="004C7BDC" w:rsidP="0045394A">
      <w:pPr>
        <w:rPr>
          <w:rFonts w:ascii="Arial" w:hAnsi="Arial" w:cs="Arial"/>
        </w:rPr>
      </w:pPr>
      <w:r w:rsidRPr="004C7BDC">
        <w:rPr>
          <w:rFonts w:ascii="Arial" w:hAnsi="Arial" w:cs="Arial"/>
        </w:rPr>
        <w:t>Worked in Agile/Scrum teams, collaborating with designers, backend engineers, and product managers to ship features on time</w:t>
      </w:r>
    </w:p>
    <w:p w14:paraId="0385F7D5" w14:textId="4A522444" w:rsidR="0045394A" w:rsidRPr="0045394A" w:rsidRDefault="0045394A" w:rsidP="0045394A"/>
    <w:p w14:paraId="75ABB7B3" w14:textId="01F169D4" w:rsidR="000C6985" w:rsidRPr="00301C65" w:rsidRDefault="002D33EE">
      <w:pPr>
        <w:pStyle w:val="Heading2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Full Stack Developer</w:t>
      </w:r>
    </w:p>
    <w:p w14:paraId="57B34144" w14:textId="5CC232CF" w:rsidR="000C6985" w:rsidRPr="00301C65" w:rsidRDefault="00000000">
      <w:pPr>
        <w:rPr>
          <w:rFonts w:ascii="Arial" w:hAnsi="Arial" w:cs="Arial"/>
          <w:color w:val="000000" w:themeColor="text1"/>
        </w:rPr>
      </w:pPr>
      <w:r w:rsidRPr="00301C65">
        <w:rPr>
          <w:rFonts w:ascii="Arial" w:hAnsi="Arial" w:cs="Arial"/>
          <w:color w:val="000000" w:themeColor="text1"/>
        </w:rPr>
        <w:t xml:space="preserve">Knowledge Platform | </w:t>
      </w:r>
      <w:r w:rsidR="0045394A">
        <w:rPr>
          <w:rFonts w:ascii="Arial" w:hAnsi="Arial" w:cs="Arial"/>
          <w:color w:val="000000" w:themeColor="text1"/>
        </w:rPr>
        <w:t>07/</w:t>
      </w:r>
      <w:r w:rsidRPr="00301C65">
        <w:rPr>
          <w:rFonts w:ascii="Arial" w:hAnsi="Arial" w:cs="Arial"/>
          <w:color w:val="000000" w:themeColor="text1"/>
        </w:rPr>
        <w:t xml:space="preserve">2021 – </w:t>
      </w:r>
      <w:r w:rsidR="0045394A">
        <w:rPr>
          <w:rFonts w:ascii="Arial" w:hAnsi="Arial" w:cs="Arial"/>
          <w:color w:val="000000" w:themeColor="text1"/>
        </w:rPr>
        <w:t>0</w:t>
      </w:r>
      <w:r w:rsidR="00B2199A">
        <w:rPr>
          <w:rFonts w:ascii="Arial" w:hAnsi="Arial" w:cs="Arial"/>
          <w:color w:val="000000" w:themeColor="text1"/>
        </w:rPr>
        <w:t>7</w:t>
      </w:r>
      <w:r w:rsidR="0045394A">
        <w:rPr>
          <w:rFonts w:ascii="Arial" w:hAnsi="Arial" w:cs="Arial"/>
          <w:color w:val="000000" w:themeColor="text1"/>
        </w:rPr>
        <w:t>/202</w:t>
      </w:r>
      <w:r w:rsidR="00B2199A">
        <w:rPr>
          <w:rFonts w:ascii="Arial" w:hAnsi="Arial" w:cs="Arial"/>
          <w:color w:val="000000" w:themeColor="text1"/>
        </w:rPr>
        <w:t>4</w:t>
      </w:r>
    </w:p>
    <w:p w14:paraId="12DBB5A2" w14:textId="77777777" w:rsidR="000C6985" w:rsidRPr="00301C65" w:rsidRDefault="00000000">
      <w:pPr>
        <w:rPr>
          <w:rFonts w:ascii="Arial" w:hAnsi="Arial" w:cs="Arial"/>
          <w:color w:val="000000" w:themeColor="text1"/>
        </w:rPr>
      </w:pPr>
      <w:r w:rsidRPr="00301C65">
        <w:rPr>
          <w:rFonts w:ascii="Arial" w:hAnsi="Arial" w:cs="Arial"/>
          <w:color w:val="000000" w:themeColor="text1"/>
        </w:rPr>
        <w:t>- Developed and maintained 5+ enterprise web applications using React.js, Next.js, and Node.js, boosting user engagement by 20%.</w:t>
      </w:r>
      <w:r w:rsidRPr="00301C65">
        <w:rPr>
          <w:rFonts w:ascii="Arial" w:hAnsi="Arial" w:cs="Arial"/>
          <w:color w:val="000000" w:themeColor="text1"/>
        </w:rPr>
        <w:br/>
        <w:t>- Built REST APIs with Express.js and integrated them with React frontends for scalable, modular solutions.</w:t>
      </w:r>
      <w:r w:rsidRPr="00301C65">
        <w:rPr>
          <w:rFonts w:ascii="Arial" w:hAnsi="Arial" w:cs="Arial"/>
          <w:color w:val="000000" w:themeColor="text1"/>
        </w:rPr>
        <w:br/>
        <w:t>- Designed CMS modules with React + Microservices architecture, enabling easy content creation and scheduling.</w:t>
      </w:r>
      <w:r w:rsidRPr="00301C65">
        <w:rPr>
          <w:rFonts w:ascii="Arial" w:hAnsi="Arial" w:cs="Arial"/>
          <w:color w:val="000000" w:themeColor="text1"/>
        </w:rPr>
        <w:br/>
        <w:t>- Improved performance by reducing re-renders and optimizing API calls, resulting in faster load times.</w:t>
      </w:r>
      <w:r w:rsidRPr="00301C65">
        <w:rPr>
          <w:rFonts w:ascii="Arial" w:hAnsi="Arial" w:cs="Arial"/>
          <w:color w:val="000000" w:themeColor="text1"/>
        </w:rPr>
        <w:br/>
        <w:t>- Developed a gaming platform using Next.js and Tailwind CSS, increasing user session time and platform engagement.</w:t>
      </w:r>
      <w:r w:rsidRPr="00301C65">
        <w:rPr>
          <w:rFonts w:ascii="Arial" w:hAnsi="Arial" w:cs="Arial"/>
          <w:color w:val="000000" w:themeColor="text1"/>
        </w:rPr>
        <w:br/>
        <w:t>- Built Electron-based cross-platform desktop apps with Svelte and SQLite for internal teams, handling native OS integrations.</w:t>
      </w:r>
      <w:r w:rsidRPr="00301C65">
        <w:rPr>
          <w:rFonts w:ascii="Arial" w:hAnsi="Arial" w:cs="Arial"/>
          <w:color w:val="000000" w:themeColor="text1"/>
        </w:rPr>
        <w:br/>
        <w:t>- Authored detailed documentation for 100% of technical specifications to support scalability and onboarding.</w:t>
      </w:r>
    </w:p>
    <w:p w14:paraId="11D3B8DC" w14:textId="77777777" w:rsidR="000C6985" w:rsidRPr="00301C65" w:rsidRDefault="00000000">
      <w:pPr>
        <w:pStyle w:val="Heading2"/>
        <w:rPr>
          <w:rFonts w:ascii="Arial" w:hAnsi="Arial" w:cs="Arial"/>
          <w:color w:val="000000" w:themeColor="text1"/>
        </w:rPr>
      </w:pPr>
      <w:r w:rsidRPr="00301C65">
        <w:rPr>
          <w:rFonts w:ascii="Arial" w:hAnsi="Arial" w:cs="Arial"/>
          <w:color w:val="000000" w:themeColor="text1"/>
        </w:rPr>
        <w:t>Mid Frontend Engineer (React &amp; Node.js)</w:t>
      </w:r>
    </w:p>
    <w:p w14:paraId="02677B76" w14:textId="77777777" w:rsidR="000C6985" w:rsidRPr="00301C65" w:rsidRDefault="00000000">
      <w:pPr>
        <w:rPr>
          <w:rFonts w:ascii="Arial" w:hAnsi="Arial" w:cs="Arial"/>
          <w:color w:val="000000" w:themeColor="text1"/>
        </w:rPr>
      </w:pPr>
      <w:r w:rsidRPr="00301C65">
        <w:rPr>
          <w:rFonts w:ascii="Arial" w:hAnsi="Arial" w:cs="Arial"/>
          <w:color w:val="000000" w:themeColor="text1"/>
        </w:rPr>
        <w:t>Ikonami Technologies | 2020 – 2021</w:t>
      </w:r>
    </w:p>
    <w:p w14:paraId="56F7FF6F" w14:textId="77777777" w:rsidR="000C6985" w:rsidRPr="00301C65" w:rsidRDefault="00000000">
      <w:pPr>
        <w:rPr>
          <w:rFonts w:ascii="Arial" w:hAnsi="Arial" w:cs="Arial"/>
          <w:color w:val="000000" w:themeColor="text1"/>
        </w:rPr>
      </w:pPr>
      <w:r w:rsidRPr="00301C65">
        <w:rPr>
          <w:rFonts w:ascii="Arial" w:hAnsi="Arial" w:cs="Arial"/>
          <w:color w:val="000000" w:themeColor="text1"/>
        </w:rPr>
        <w:t>- Built scalable Node.js/Express.js APIs for data processing and integrated them into React apps.</w:t>
      </w:r>
      <w:r w:rsidRPr="00301C65">
        <w:rPr>
          <w:rFonts w:ascii="Arial" w:hAnsi="Arial" w:cs="Arial"/>
          <w:color w:val="000000" w:themeColor="text1"/>
        </w:rPr>
        <w:br/>
        <w:t>- Converted Figma designs into responsive, pixel-perfect UIs using React, TypeScript, Redux.</w:t>
      </w:r>
      <w:r w:rsidRPr="00301C65">
        <w:rPr>
          <w:rFonts w:ascii="Arial" w:hAnsi="Arial" w:cs="Arial"/>
          <w:color w:val="000000" w:themeColor="text1"/>
        </w:rPr>
        <w:br/>
        <w:t>- Increased code reliability by writing 100+ unit tests and improving coverage.</w:t>
      </w:r>
      <w:r w:rsidRPr="00301C65">
        <w:rPr>
          <w:rFonts w:ascii="Arial" w:hAnsi="Arial" w:cs="Arial"/>
          <w:color w:val="000000" w:themeColor="text1"/>
        </w:rPr>
        <w:br/>
        <w:t>- Collaborated with cross-functional teams to deliver features within agile sprints.</w:t>
      </w:r>
    </w:p>
    <w:p w14:paraId="030F2D8E" w14:textId="77777777" w:rsidR="000C6985" w:rsidRPr="00301C65" w:rsidRDefault="00000000">
      <w:pPr>
        <w:pStyle w:val="Heading2"/>
        <w:rPr>
          <w:rFonts w:ascii="Arial" w:hAnsi="Arial" w:cs="Arial"/>
          <w:color w:val="000000" w:themeColor="text1"/>
        </w:rPr>
      </w:pPr>
      <w:r w:rsidRPr="00301C65">
        <w:rPr>
          <w:rFonts w:ascii="Arial" w:hAnsi="Arial" w:cs="Arial"/>
          <w:color w:val="000000" w:themeColor="text1"/>
        </w:rPr>
        <w:t>Junior Frontend Engineer</w:t>
      </w:r>
    </w:p>
    <w:p w14:paraId="78535E19" w14:textId="77777777" w:rsidR="000C6985" w:rsidRPr="00301C65" w:rsidRDefault="00000000">
      <w:pPr>
        <w:rPr>
          <w:rFonts w:ascii="Arial" w:hAnsi="Arial" w:cs="Arial"/>
          <w:color w:val="000000" w:themeColor="text1"/>
        </w:rPr>
      </w:pPr>
      <w:r w:rsidRPr="00301C65">
        <w:rPr>
          <w:rFonts w:ascii="Arial" w:hAnsi="Arial" w:cs="Arial"/>
          <w:color w:val="000000" w:themeColor="text1"/>
        </w:rPr>
        <w:t>Innovative Solutions | 2019 – 2020</w:t>
      </w:r>
    </w:p>
    <w:p w14:paraId="314DEA29" w14:textId="77777777" w:rsidR="000C6985" w:rsidRPr="00301C65" w:rsidRDefault="00000000">
      <w:pPr>
        <w:rPr>
          <w:rFonts w:ascii="Arial" w:hAnsi="Arial" w:cs="Arial"/>
          <w:color w:val="000000" w:themeColor="text1"/>
        </w:rPr>
      </w:pPr>
      <w:r w:rsidRPr="00301C65">
        <w:rPr>
          <w:rFonts w:ascii="Arial" w:hAnsi="Arial" w:cs="Arial"/>
          <w:color w:val="000000" w:themeColor="text1"/>
        </w:rPr>
        <w:t>- Developed React components and integrated REST APIs for smooth data flow.</w:t>
      </w:r>
      <w:r w:rsidRPr="00301C65">
        <w:rPr>
          <w:rFonts w:ascii="Arial" w:hAnsi="Arial" w:cs="Arial"/>
          <w:color w:val="000000" w:themeColor="text1"/>
        </w:rPr>
        <w:br/>
        <w:t xml:space="preserve">- Designed automation test scripts for UI &amp; API validation, ensuring high-quality </w:t>
      </w:r>
      <w:r w:rsidRPr="00301C65">
        <w:rPr>
          <w:rFonts w:ascii="Arial" w:hAnsi="Arial" w:cs="Arial"/>
          <w:color w:val="000000" w:themeColor="text1"/>
        </w:rPr>
        <w:lastRenderedPageBreak/>
        <w:t>deployments.</w:t>
      </w:r>
      <w:r w:rsidRPr="00301C65">
        <w:rPr>
          <w:rFonts w:ascii="Arial" w:hAnsi="Arial" w:cs="Arial"/>
          <w:color w:val="000000" w:themeColor="text1"/>
        </w:rPr>
        <w:br/>
        <w:t>- Supported backend teams with API contracts and basic Node.js logic.</w:t>
      </w:r>
    </w:p>
    <w:p w14:paraId="151CE1DE" w14:textId="77777777" w:rsidR="000C6985" w:rsidRPr="00301C65" w:rsidRDefault="00000000">
      <w:pPr>
        <w:pStyle w:val="Heading1"/>
        <w:rPr>
          <w:rFonts w:ascii="Arial" w:hAnsi="Arial" w:cs="Arial"/>
          <w:color w:val="000000" w:themeColor="text1"/>
        </w:rPr>
      </w:pPr>
      <w:r w:rsidRPr="00301C65">
        <w:rPr>
          <w:rFonts w:ascii="Arial" w:hAnsi="Arial" w:cs="Arial"/>
          <w:color w:val="000000" w:themeColor="text1"/>
        </w:rPr>
        <w:t>Education</w:t>
      </w:r>
    </w:p>
    <w:p w14:paraId="1011B341" w14:textId="77777777" w:rsidR="000C6985" w:rsidRPr="00301C65" w:rsidRDefault="00000000">
      <w:pPr>
        <w:rPr>
          <w:rFonts w:ascii="Arial" w:hAnsi="Arial" w:cs="Arial"/>
          <w:color w:val="000000" w:themeColor="text1"/>
        </w:rPr>
      </w:pPr>
      <w:r w:rsidRPr="00301C65">
        <w:rPr>
          <w:rFonts w:ascii="Arial" w:hAnsi="Arial" w:cs="Arial"/>
          <w:color w:val="000000" w:themeColor="text1"/>
        </w:rPr>
        <w:t>BS Information Technology – PMAS-Arid Agriculture University Rawalpindi (2015 – 2019)</w:t>
      </w:r>
    </w:p>
    <w:p w14:paraId="12168188" w14:textId="77777777" w:rsidR="000C6985" w:rsidRPr="00301C65" w:rsidRDefault="00000000">
      <w:pPr>
        <w:pStyle w:val="Heading1"/>
        <w:rPr>
          <w:rFonts w:ascii="Arial" w:hAnsi="Arial" w:cs="Arial"/>
          <w:color w:val="000000" w:themeColor="text1"/>
        </w:rPr>
      </w:pPr>
      <w:r w:rsidRPr="00301C65">
        <w:rPr>
          <w:rFonts w:ascii="Arial" w:hAnsi="Arial" w:cs="Arial"/>
          <w:color w:val="000000" w:themeColor="text1"/>
        </w:rPr>
        <w:t>Soft Skills</w:t>
      </w:r>
    </w:p>
    <w:p w14:paraId="04740BBC" w14:textId="77777777" w:rsidR="000C6985" w:rsidRPr="00301C65" w:rsidRDefault="00000000">
      <w:pPr>
        <w:rPr>
          <w:rFonts w:ascii="Arial" w:hAnsi="Arial" w:cs="Arial"/>
          <w:color w:val="000000" w:themeColor="text1"/>
        </w:rPr>
      </w:pPr>
      <w:r w:rsidRPr="00301C65">
        <w:rPr>
          <w:rFonts w:ascii="Arial" w:hAnsi="Arial" w:cs="Arial"/>
          <w:color w:val="000000" w:themeColor="text1"/>
        </w:rPr>
        <w:t>Problem-Solving &amp; Debugging</w:t>
      </w:r>
      <w:r w:rsidRPr="00301C65">
        <w:rPr>
          <w:rFonts w:ascii="Arial" w:hAnsi="Arial" w:cs="Arial"/>
          <w:color w:val="000000" w:themeColor="text1"/>
        </w:rPr>
        <w:br/>
        <w:t>Agile Development &amp; Scrum</w:t>
      </w:r>
      <w:r w:rsidRPr="00301C65">
        <w:rPr>
          <w:rFonts w:ascii="Arial" w:hAnsi="Arial" w:cs="Arial"/>
          <w:color w:val="000000" w:themeColor="text1"/>
        </w:rPr>
        <w:br/>
        <w:t>Cross-Team Collaboration &amp; Leadership</w:t>
      </w:r>
      <w:r w:rsidRPr="00301C65">
        <w:rPr>
          <w:rFonts w:ascii="Arial" w:hAnsi="Arial" w:cs="Arial"/>
          <w:color w:val="000000" w:themeColor="text1"/>
        </w:rPr>
        <w:br/>
        <w:t>Effective Communication</w:t>
      </w:r>
    </w:p>
    <w:sectPr w:rsidR="000C6985" w:rsidRPr="00301C6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94259053">
    <w:abstractNumId w:val="8"/>
  </w:num>
  <w:num w:numId="2" w16cid:durableId="662705985">
    <w:abstractNumId w:val="6"/>
  </w:num>
  <w:num w:numId="3" w16cid:durableId="806631214">
    <w:abstractNumId w:val="5"/>
  </w:num>
  <w:num w:numId="4" w16cid:durableId="642806603">
    <w:abstractNumId w:val="4"/>
  </w:num>
  <w:num w:numId="5" w16cid:durableId="1874997368">
    <w:abstractNumId w:val="7"/>
  </w:num>
  <w:num w:numId="6" w16cid:durableId="1506480849">
    <w:abstractNumId w:val="3"/>
  </w:num>
  <w:num w:numId="7" w16cid:durableId="1466577836">
    <w:abstractNumId w:val="2"/>
  </w:num>
  <w:num w:numId="8" w16cid:durableId="2125877192">
    <w:abstractNumId w:val="1"/>
  </w:num>
  <w:num w:numId="9" w16cid:durableId="499932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21BC2"/>
    <w:rsid w:val="00034616"/>
    <w:rsid w:val="0006063C"/>
    <w:rsid w:val="000C6985"/>
    <w:rsid w:val="0015074B"/>
    <w:rsid w:val="001C1BBA"/>
    <w:rsid w:val="0029639D"/>
    <w:rsid w:val="002D33EE"/>
    <w:rsid w:val="00301C65"/>
    <w:rsid w:val="00326F90"/>
    <w:rsid w:val="0045394A"/>
    <w:rsid w:val="004C7BDC"/>
    <w:rsid w:val="00770B81"/>
    <w:rsid w:val="007D6578"/>
    <w:rsid w:val="008852C1"/>
    <w:rsid w:val="00AA1D8D"/>
    <w:rsid w:val="00B2199A"/>
    <w:rsid w:val="00B24AFD"/>
    <w:rsid w:val="00B47730"/>
    <w:rsid w:val="00CB0664"/>
    <w:rsid w:val="00D3630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56B454"/>
  <w14:defaultImageDpi w14:val="300"/>
  <w15:docId w15:val="{0CA7727E-19D8-49F0-B2F1-94B6CE902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oeez97@outloo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3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Moeez Tariq</cp:lastModifiedBy>
  <cp:revision>13</cp:revision>
  <dcterms:created xsi:type="dcterms:W3CDTF">2013-12-23T23:15:00Z</dcterms:created>
  <dcterms:modified xsi:type="dcterms:W3CDTF">2025-10-03T20:28:00Z</dcterms:modified>
  <cp:category/>
</cp:coreProperties>
</file>